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248" w:rsidRDefault="002F4CA9" w:rsidP="002F4CA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Rapport Incident - Intervention Critique</w:t>
      </w:r>
    </w:p>
    <w:p w:rsidR="002F4CA9" w:rsidRDefault="002F4CA9" w:rsidP="002F4CA9">
      <w:pPr>
        <w:rPr>
          <w:lang w:val="fr-FR"/>
        </w:rPr>
      </w:pPr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  <w:r w:rsidRPr="002F4CA9">
        <w:rPr>
          <w:rFonts w:ascii="Calibri" w:hAnsi="Calibri" w:cs="Calibri"/>
          <w:sz w:val="22"/>
          <w:szCs w:val="22"/>
          <w:lang w:val="fr-FR"/>
        </w:rPr>
        <w:t>1</w:t>
      </w:r>
      <w:r w:rsidRPr="002F4CA9">
        <w:rPr>
          <w:rFonts w:ascii="Calibri" w:hAnsi="Calibri" w:cs="Calibri"/>
          <w:sz w:val="22"/>
          <w:szCs w:val="22"/>
          <w:lang w:val="fr-FR"/>
        </w:rPr>
        <w:t>. Informations générales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N° d’incident : [À compléter par le prestataire]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Date et heure de signalement : [JJ/MM/AAAA - HH:MM]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Personne ayant signalé l'incident : [Nom, fonction, contact]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Localisation de </w:t>
      </w:r>
      <w:r w:rsidRPr="002F4CA9">
        <w:rPr>
          <w:rFonts w:ascii="Calibri" w:hAnsi="Calibri" w:cs="Calibri"/>
          <w:lang w:val="fr-FR"/>
        </w:rPr>
        <w:t>l'incident : [Salle, zone, étage ou équipement spécifique]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Équipement concerné : [Type d'équipement, référence, numéro d'inventaire]</w:t>
      </w:r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r w:rsidRPr="002F4CA9">
        <w:rPr>
          <w:rFonts w:ascii="Calibri" w:hAnsi="Calibri" w:cs="Calibri"/>
          <w:sz w:val="22"/>
          <w:szCs w:val="22"/>
          <w:lang w:val="fr-FR"/>
        </w:rPr>
        <w:t>2. Description de l’incident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Nature de l’incident : [Ex. : Panne complète, dysfonctionnement partiel, alarme déclenchée</w:t>
      </w:r>
      <w:r w:rsidRPr="002F4CA9">
        <w:rPr>
          <w:rFonts w:ascii="Calibri" w:hAnsi="Calibri" w:cs="Calibri"/>
          <w:lang w:val="fr-FR"/>
        </w:rPr>
        <w:t>, etc.]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Description détaillée : [Détail précis de l’incident, impact immédiat, observations]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Caractère critique :</w:t>
      </w:r>
    </w:p>
    <w:p w:rsidR="00A40248" w:rsidRPr="002F4CA9" w:rsidRDefault="002F4CA9" w:rsidP="002F4CA9">
      <w:pPr>
        <w:pStyle w:val="Paragraphedeliste"/>
        <w:numPr>
          <w:ilvl w:val="0"/>
          <w:numId w:val="14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Sécurité des personnes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 w:rsidP="002F4CA9">
      <w:pPr>
        <w:pStyle w:val="Paragraphedeliste"/>
        <w:numPr>
          <w:ilvl w:val="0"/>
          <w:numId w:val="14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Conservation des œuvres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 w:rsidP="002F4CA9">
      <w:pPr>
        <w:pStyle w:val="Paragraphedeliste"/>
        <w:numPr>
          <w:ilvl w:val="0"/>
          <w:numId w:val="14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Continuité d'exploitation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 w:rsidP="002F4CA9">
      <w:pPr>
        <w:pStyle w:val="Paragraphedeliste"/>
        <w:numPr>
          <w:ilvl w:val="0"/>
          <w:numId w:val="14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Autre (préciser) :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r w:rsidRPr="002F4CA9">
        <w:rPr>
          <w:rFonts w:ascii="Calibri" w:hAnsi="Calibri" w:cs="Calibri"/>
          <w:sz w:val="22"/>
          <w:szCs w:val="22"/>
          <w:lang w:val="fr-FR"/>
        </w:rPr>
        <w:t>3. Interventio</w:t>
      </w:r>
      <w:r w:rsidRPr="002F4CA9">
        <w:rPr>
          <w:rFonts w:ascii="Calibri" w:hAnsi="Calibri" w:cs="Calibri"/>
          <w:sz w:val="22"/>
          <w:szCs w:val="22"/>
          <w:lang w:val="fr-FR"/>
        </w:rPr>
        <w:t>n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Date et heure d’intervention : [JJ/MM/AAAA - HH:MM]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Technicien intervenant : [Nom, qualification, contact]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Actions menées : [Détail des actions correctives réalisées]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Équipement remis en service : Oui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  <w:r w:rsidRPr="002F4CA9">
        <w:rPr>
          <w:rFonts w:ascii="Calibri" w:hAnsi="Calibri" w:cs="Calibri"/>
          <w:lang w:val="fr-FR"/>
        </w:rPr>
        <w:t xml:space="preserve"> Non [ ]</w:t>
      </w:r>
    </w:p>
    <w:p w:rsidR="00A40248" w:rsidRPr="002F4CA9" w:rsidRDefault="002F4CA9" w:rsidP="002F4CA9">
      <w:pPr>
        <w:pStyle w:val="Paragraphedeliste"/>
        <w:numPr>
          <w:ilvl w:val="0"/>
          <w:numId w:val="17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Si non, motif et solution tem</w:t>
      </w:r>
      <w:r w:rsidRPr="002F4CA9">
        <w:rPr>
          <w:rFonts w:ascii="Calibri" w:hAnsi="Calibri" w:cs="Calibri"/>
          <w:lang w:val="fr-FR"/>
        </w:rPr>
        <w:t xml:space="preserve">poraire mise en place :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r w:rsidRPr="002F4CA9">
        <w:rPr>
          <w:rFonts w:ascii="Calibri" w:hAnsi="Calibri" w:cs="Calibri"/>
          <w:sz w:val="22"/>
          <w:szCs w:val="22"/>
          <w:lang w:val="fr-FR"/>
        </w:rPr>
        <w:t>4. Analyse et impact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Cause identifiée : [Analyse de la cause racine : défaillance matérielle, mauvaise utilisation, maintenance insuffisante, etc.]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Impact sur les opérations : [Description des conséquences pour le musée : du</w:t>
      </w:r>
      <w:r w:rsidRPr="002F4CA9">
        <w:rPr>
          <w:rFonts w:ascii="Calibri" w:hAnsi="Calibri" w:cs="Calibri"/>
          <w:lang w:val="fr-FR"/>
        </w:rPr>
        <w:t>rée de l'arrêt, impact sur la sécurité, sur le public, sur les œuvres.]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lastRenderedPageBreak/>
        <w:t>Niveau de criticité : [Critère de gravité sur une échelle définie : faible, modéré, critique]</w:t>
      </w:r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r w:rsidRPr="002F4CA9">
        <w:rPr>
          <w:rFonts w:ascii="Calibri" w:hAnsi="Calibri" w:cs="Calibri"/>
          <w:sz w:val="22"/>
          <w:szCs w:val="22"/>
          <w:lang w:val="fr-FR"/>
        </w:rPr>
        <w:t>5. Plan d’action et suivi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Correctifs durables envisagés : [Proposition pour éviter la </w:t>
      </w:r>
      <w:r w:rsidRPr="002F4CA9">
        <w:rPr>
          <w:rFonts w:ascii="Calibri" w:hAnsi="Calibri" w:cs="Calibri"/>
          <w:lang w:val="fr-FR"/>
        </w:rPr>
        <w:t>récurrence de l’incident]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Intervention supplémentaire nécessaire : Oui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  <w:r w:rsidRPr="002F4CA9">
        <w:rPr>
          <w:rFonts w:ascii="Calibri" w:hAnsi="Calibri" w:cs="Calibri"/>
          <w:lang w:val="fr-FR"/>
        </w:rPr>
        <w:t xml:space="preserve"> Non [ ]</w:t>
      </w:r>
    </w:p>
    <w:p w:rsidR="00A40248" w:rsidRPr="002F4CA9" w:rsidRDefault="002F4CA9" w:rsidP="002F4CA9">
      <w:pPr>
        <w:pStyle w:val="Paragraphedeliste"/>
        <w:numPr>
          <w:ilvl w:val="0"/>
          <w:numId w:val="20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Nature de l’intervention :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 w:rsidP="002F4CA9">
      <w:pPr>
        <w:pStyle w:val="Paragraphedeliste"/>
        <w:numPr>
          <w:ilvl w:val="0"/>
          <w:numId w:val="20"/>
        </w:numPr>
        <w:ind w:left="1701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Planification (date prévue) :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Validation par le musée : [Nom, signature, date]</w:t>
      </w:r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r w:rsidRPr="002F4CA9">
        <w:rPr>
          <w:rFonts w:ascii="Calibri" w:hAnsi="Calibri" w:cs="Calibri"/>
          <w:sz w:val="22"/>
          <w:szCs w:val="22"/>
          <w:lang w:val="fr-FR"/>
        </w:rPr>
        <w:t>6. Annexes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Photos ou documents associés : </w:t>
      </w:r>
      <w:r w:rsidRPr="002F4CA9">
        <w:rPr>
          <w:rFonts w:ascii="Calibri" w:hAnsi="Calibri" w:cs="Calibri"/>
          <w:lang w:val="fr-FR"/>
        </w:rPr>
        <w:t>[Photos de l’incident ou des réparations effectuées]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Rapports techniques : [Inclure les rapports, tests ou diagnostics associés]</w:t>
      </w:r>
    </w:p>
    <w:p w:rsidR="00A40248" w:rsidRPr="002F4CA9" w:rsidRDefault="002F4CA9">
      <w:pPr>
        <w:pStyle w:val="Titre2"/>
        <w:rPr>
          <w:rFonts w:ascii="Calibri" w:hAnsi="Calibri" w:cs="Calibri"/>
          <w:sz w:val="22"/>
          <w:szCs w:val="22"/>
          <w:lang w:val="fr-FR"/>
        </w:rPr>
      </w:pPr>
      <w:r w:rsidRPr="002F4CA9">
        <w:rPr>
          <w:rFonts w:ascii="Calibri" w:hAnsi="Calibri" w:cs="Calibri"/>
          <w:sz w:val="22"/>
          <w:szCs w:val="22"/>
          <w:lang w:val="fr-FR"/>
        </w:rPr>
        <w:t>7. Suivi qualité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Date de clôture de l’incident : [JJ/MM/AAAA]</w:t>
      </w:r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Évaluation post-intervention :</w:t>
      </w:r>
    </w:p>
    <w:p w:rsidR="00A40248" w:rsidRPr="002F4CA9" w:rsidRDefault="002F4CA9" w:rsidP="002F4CA9">
      <w:pPr>
        <w:pStyle w:val="Paragraphedeliste"/>
        <w:numPr>
          <w:ilvl w:val="0"/>
          <w:numId w:val="22"/>
        </w:numPr>
        <w:ind w:left="1843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Intervention conforme au</w:t>
      </w:r>
      <w:r w:rsidRPr="002F4CA9">
        <w:rPr>
          <w:rFonts w:ascii="Calibri" w:hAnsi="Calibri" w:cs="Calibri"/>
          <w:lang w:val="fr-FR"/>
        </w:rPr>
        <w:t xml:space="preserve"> cahier des charges : Oui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  <w:r w:rsidRPr="002F4CA9">
        <w:rPr>
          <w:rFonts w:ascii="Calibri" w:hAnsi="Calibri" w:cs="Calibri"/>
          <w:lang w:val="fr-FR"/>
        </w:rPr>
        <w:t xml:space="preserve"> Non [ ]</w:t>
      </w:r>
    </w:p>
    <w:p w:rsidR="00A40248" w:rsidRPr="002F4CA9" w:rsidRDefault="002F4CA9" w:rsidP="002F4CA9">
      <w:pPr>
        <w:pStyle w:val="Paragraphedeliste"/>
        <w:numPr>
          <w:ilvl w:val="0"/>
          <w:numId w:val="22"/>
        </w:numPr>
        <w:ind w:left="1843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Respect des délais d’intervention : Oui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  <w:r w:rsidRPr="002F4CA9">
        <w:rPr>
          <w:rFonts w:ascii="Calibri" w:hAnsi="Calibri" w:cs="Calibri"/>
          <w:lang w:val="fr-FR"/>
        </w:rPr>
        <w:t xml:space="preserve"> Non [ ]</w:t>
      </w:r>
    </w:p>
    <w:p w:rsidR="00A40248" w:rsidRPr="002F4CA9" w:rsidRDefault="002F4CA9" w:rsidP="002F4CA9">
      <w:pPr>
        <w:pStyle w:val="Paragraphedeliste"/>
        <w:numPr>
          <w:ilvl w:val="0"/>
          <w:numId w:val="22"/>
        </w:numPr>
        <w:ind w:left="1843"/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 xml:space="preserve">Observation / retour : </w:t>
      </w:r>
      <w:proofErr w:type="gramStart"/>
      <w:r w:rsidRPr="002F4CA9">
        <w:rPr>
          <w:rFonts w:ascii="Calibri" w:hAnsi="Calibri" w:cs="Calibri"/>
          <w:lang w:val="fr-FR"/>
        </w:rPr>
        <w:t>[ ]</w:t>
      </w:r>
      <w:proofErr w:type="gramEnd"/>
    </w:p>
    <w:p w:rsidR="00A40248" w:rsidRPr="002F4CA9" w:rsidRDefault="002F4CA9" w:rsidP="002F4CA9">
      <w:pPr>
        <w:pStyle w:val="Paragraphedeliste"/>
        <w:numPr>
          <w:ilvl w:val="0"/>
          <w:numId w:val="12"/>
        </w:numPr>
        <w:rPr>
          <w:rFonts w:ascii="Calibri" w:hAnsi="Calibri" w:cs="Calibri"/>
          <w:lang w:val="fr-FR"/>
        </w:rPr>
      </w:pPr>
      <w:r w:rsidRPr="002F4CA9">
        <w:rPr>
          <w:rFonts w:ascii="Calibri" w:hAnsi="Calibri" w:cs="Calibri"/>
          <w:lang w:val="fr-FR"/>
        </w:rPr>
        <w:t>Validé par le responsable technique du musée : [Nom, signature, date]</w:t>
      </w:r>
    </w:p>
    <w:sectPr w:rsidR="00A40248" w:rsidRPr="002F4CA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971431"/>
    <w:multiLevelType w:val="hybridMultilevel"/>
    <w:tmpl w:val="23E20CD4"/>
    <w:lvl w:ilvl="0" w:tplc="1E44960E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17EF5"/>
    <w:multiLevelType w:val="hybridMultilevel"/>
    <w:tmpl w:val="9BEAC88C"/>
    <w:lvl w:ilvl="0" w:tplc="1E44960E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22BB3"/>
    <w:multiLevelType w:val="hybridMultilevel"/>
    <w:tmpl w:val="AB74F884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957CE"/>
    <w:multiLevelType w:val="hybridMultilevel"/>
    <w:tmpl w:val="6C78B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F0566"/>
    <w:multiLevelType w:val="hybridMultilevel"/>
    <w:tmpl w:val="99D86126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402542"/>
    <w:multiLevelType w:val="hybridMultilevel"/>
    <w:tmpl w:val="41969F7C"/>
    <w:lvl w:ilvl="0" w:tplc="A4B654CC">
      <w:numFmt w:val="bullet"/>
      <w:lvlText w:val="-"/>
      <w:lvlJc w:val="left"/>
      <w:pPr>
        <w:ind w:left="45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27E89"/>
    <w:multiLevelType w:val="hybridMultilevel"/>
    <w:tmpl w:val="8E781AF6"/>
    <w:lvl w:ilvl="0" w:tplc="A4B654CC">
      <w:numFmt w:val="bullet"/>
      <w:lvlText w:val="-"/>
      <w:lvlJc w:val="left"/>
      <w:pPr>
        <w:ind w:left="45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6" w15:restartNumberingAfterBreak="0">
    <w:nsid w:val="49964894"/>
    <w:multiLevelType w:val="hybridMultilevel"/>
    <w:tmpl w:val="570CC32E"/>
    <w:lvl w:ilvl="0" w:tplc="1E44960E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33D5B"/>
    <w:multiLevelType w:val="hybridMultilevel"/>
    <w:tmpl w:val="37784ABA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E25C1"/>
    <w:multiLevelType w:val="hybridMultilevel"/>
    <w:tmpl w:val="7026F05E"/>
    <w:lvl w:ilvl="0" w:tplc="1E44960E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A46BF6"/>
    <w:multiLevelType w:val="hybridMultilevel"/>
    <w:tmpl w:val="2C68DB0E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5474E"/>
    <w:multiLevelType w:val="hybridMultilevel"/>
    <w:tmpl w:val="7D6E673E"/>
    <w:lvl w:ilvl="0" w:tplc="1E44960E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4F67C0"/>
    <w:multiLevelType w:val="hybridMultilevel"/>
    <w:tmpl w:val="FA2E8266"/>
    <w:lvl w:ilvl="0" w:tplc="A4B654CC">
      <w:numFmt w:val="bullet"/>
      <w:lvlText w:val="-"/>
      <w:lvlJc w:val="left"/>
      <w:pPr>
        <w:ind w:left="81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9"/>
  </w:num>
  <w:num w:numId="12">
    <w:abstractNumId w:val="18"/>
  </w:num>
  <w:num w:numId="13">
    <w:abstractNumId w:val="16"/>
  </w:num>
  <w:num w:numId="14">
    <w:abstractNumId w:val="13"/>
  </w:num>
  <w:num w:numId="15">
    <w:abstractNumId w:val="15"/>
  </w:num>
  <w:num w:numId="16">
    <w:abstractNumId w:val="14"/>
  </w:num>
  <w:num w:numId="17">
    <w:abstractNumId w:val="21"/>
  </w:num>
  <w:num w:numId="18">
    <w:abstractNumId w:val="19"/>
  </w:num>
  <w:num w:numId="19">
    <w:abstractNumId w:val="10"/>
  </w:num>
  <w:num w:numId="20">
    <w:abstractNumId w:val="17"/>
  </w:num>
  <w:num w:numId="21">
    <w:abstractNumId w:val="2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2F4CA9"/>
    <w:rsid w:val="00326F90"/>
    <w:rsid w:val="00A4024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E416EA"/>
  <w14:defaultImageDpi w14:val="300"/>
  <w15:docId w15:val="{D3F87394-6C18-4E4B-9FA7-457E0BB2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8BF"/>
  </w:style>
  <w:style w:type="paragraph" w:styleId="Pieddepage">
    <w:name w:val="footer"/>
    <w:basedOn w:val="Normal"/>
    <w:link w:val="Pieddepage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8BF"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C6B163-0D48-44A5-AA8F-73B2CE78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1823</Characters>
  <Application>Microsoft Office Word</Application>
  <DocSecurity>4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Moreau Pierre</cp:lastModifiedBy>
  <cp:revision>2</cp:revision>
  <dcterms:created xsi:type="dcterms:W3CDTF">2025-01-28T14:36:00Z</dcterms:created>
  <dcterms:modified xsi:type="dcterms:W3CDTF">2025-01-28T14:36:00Z</dcterms:modified>
  <cp:category/>
</cp:coreProperties>
</file>